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4444D0BA"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6C601B">
        <w:rPr>
          <w:b/>
          <w:bCs/>
          <w:sz w:val="22"/>
          <w:szCs w:val="22"/>
        </w:rPr>
        <w:t>21</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025B8361" w:rsidR="00401646" w:rsidRPr="00E3770B" w:rsidRDefault="00E3770B" w:rsidP="00E3770B">
      <w:pPr>
        <w:spacing w:before="240" w:after="120"/>
        <w:jc w:val="center"/>
        <w:rPr>
          <w:b/>
          <w:sz w:val="28"/>
          <w:szCs w:val="28"/>
        </w:rPr>
      </w:pPr>
      <w:r w:rsidRPr="00E3770B">
        <w:rPr>
          <w:b/>
          <w:sz w:val="28"/>
          <w:szCs w:val="28"/>
        </w:rPr>
        <w:t xml:space="preserve">Lotto </w:t>
      </w:r>
      <w:r w:rsidR="006C601B">
        <w:rPr>
          <w:b/>
          <w:sz w:val="28"/>
          <w:szCs w:val="28"/>
        </w:rPr>
        <w:t>21</w:t>
      </w:r>
      <w:r w:rsidRPr="00E3770B">
        <w:rPr>
          <w:b/>
          <w:sz w:val="28"/>
          <w:szCs w:val="28"/>
        </w:rPr>
        <w:t xml:space="preserve"> </w:t>
      </w:r>
      <w:r w:rsidR="00B21785">
        <w:rPr>
          <w:b/>
          <w:sz w:val="28"/>
          <w:szCs w:val="28"/>
        </w:rPr>
        <w:t>–</w:t>
      </w:r>
      <w:r w:rsidRPr="00E3770B">
        <w:rPr>
          <w:b/>
          <w:sz w:val="28"/>
          <w:szCs w:val="28"/>
        </w:rPr>
        <w:t xml:space="preserve"> </w:t>
      </w:r>
      <w:r w:rsidR="006C601B">
        <w:rPr>
          <w:b/>
          <w:sz w:val="28"/>
          <w:szCs w:val="28"/>
        </w:rPr>
        <w:t>SCAMBIO CON IL LYCEE “VICTOR HUGO”</w:t>
      </w:r>
      <w:r w:rsidRPr="00E3770B">
        <w:rPr>
          <w:b/>
          <w:sz w:val="28"/>
          <w:szCs w:val="28"/>
        </w:rPr>
        <w:t xml:space="preserv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7830A4A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6C601B">
        <w:rPr>
          <w:sz w:val="22"/>
          <w:szCs w:val="22"/>
          <w:lang w:val="it-IT"/>
        </w:rPr>
        <w:t xml:space="preserve"> per gli accompagnatori</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768732E5"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proofErr w:type="spellStart"/>
      <w:r w:rsidRPr="00AC35B7">
        <w:rPr>
          <w:b/>
          <w:sz w:val="28"/>
          <w:szCs w:val="28"/>
        </w:rPr>
        <w:t>sì</w:t>
      </w:r>
      <w:proofErr w:type="spellEnd"/>
      <w:r w:rsidRPr="00AC35B7">
        <w:rPr>
          <w:b/>
          <w:sz w:val="28"/>
          <w:szCs w:val="28"/>
        </w:rPr>
        <w:t xml:space="preserve">     (</w:t>
      </w:r>
      <w:r w:rsidR="006C601B">
        <w:rPr>
          <w:b/>
          <w:sz w:val="28"/>
          <w:szCs w:val="28"/>
        </w:rPr>
        <w:t>20</w:t>
      </w:r>
      <w:r w:rsidRPr="00AC35B7">
        <w:rPr>
          <w:b/>
          <w:sz w:val="28"/>
          <w:szCs w:val="28"/>
        </w:rPr>
        <w:t xml:space="preserve"> </w:t>
      </w:r>
      <w:proofErr w:type="spellStart"/>
      <w:r w:rsidRPr="00AC35B7">
        <w:rPr>
          <w:b/>
          <w:sz w:val="28"/>
          <w:szCs w:val="28"/>
        </w:rPr>
        <w:t>punti</w:t>
      </w:r>
      <w:proofErr w:type="spellEnd"/>
      <w:r w:rsidRPr="00AC35B7">
        <w:rPr>
          <w:b/>
          <w:sz w:val="28"/>
          <w:szCs w:val="28"/>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w:t>
      </w:r>
      <w:proofErr w:type="spellStart"/>
      <w:r w:rsidRPr="00AC35B7">
        <w:rPr>
          <w:b/>
          <w:sz w:val="28"/>
          <w:szCs w:val="28"/>
        </w:rPr>
        <w:t>punti</w:t>
      </w:r>
      <w:proofErr w:type="spellEnd"/>
      <w:r w:rsidRPr="00AC35B7">
        <w:rPr>
          <w:b/>
          <w:sz w:val="28"/>
          <w:szCs w:val="28"/>
        </w:rPr>
        <w:t xml:space="preserve">)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0E585AB7" w14:textId="5C92D482" w:rsidR="002258E9" w:rsidRPr="00C375C1" w:rsidRDefault="006719EA" w:rsidP="002258E9">
      <w:pPr>
        <w:pStyle w:val="Paragrafoelenco"/>
        <w:numPr>
          <w:ilvl w:val="0"/>
          <w:numId w:val="48"/>
        </w:numPr>
        <w:ind w:left="0"/>
        <w:rPr>
          <w:sz w:val="22"/>
          <w:szCs w:val="22"/>
        </w:rPr>
      </w:pPr>
      <w:bookmarkStart w:id="8" w:name="_Hlk214373374"/>
      <w:r w:rsidRPr="006719EA">
        <w:rPr>
          <w:sz w:val="22"/>
          <w:szCs w:val="22"/>
        </w:rPr>
        <w:t xml:space="preserve">Disponibilità spazio comune all’interno della struttura </w:t>
      </w:r>
      <w:r w:rsidR="006C601B">
        <w:rPr>
          <w:sz w:val="22"/>
          <w:szCs w:val="22"/>
        </w:rPr>
        <w:t>degli accompagnatori per riunioni</w:t>
      </w:r>
      <w:r w:rsidRPr="006719EA">
        <w:rPr>
          <w:sz w:val="22"/>
          <w:szCs w:val="22"/>
        </w:rPr>
        <w:t xml:space="preserve"> </w:t>
      </w:r>
      <w:r>
        <w:rPr>
          <w:sz w:val="22"/>
          <w:szCs w:val="22"/>
        </w:rPr>
        <w:t>*</w:t>
      </w:r>
    </w:p>
    <w:p w14:paraId="6E9CD494" w14:textId="77777777" w:rsidR="002258E9" w:rsidRDefault="002258E9" w:rsidP="002258E9">
      <w:pPr>
        <w:pStyle w:val="sche3"/>
        <w:rPr>
          <w:sz w:val="22"/>
          <w:szCs w:val="22"/>
          <w:lang w:val="it-IT"/>
        </w:rPr>
      </w:pPr>
    </w:p>
    <w:p w14:paraId="11941127" w14:textId="06A2B70C"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6C601B">
        <w:rPr>
          <w:b/>
          <w:sz w:val="28"/>
          <w:szCs w:val="28"/>
          <w:lang w:val="it-IT"/>
        </w:rPr>
        <w:t>2</w:t>
      </w:r>
      <w:r w:rsidR="007F4EEB" w:rsidRPr="00B21785">
        <w:rPr>
          <w:b/>
          <w:sz w:val="28"/>
          <w:szCs w:val="28"/>
          <w:lang w:val="it-IT"/>
        </w:rPr>
        <w:t>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bookmarkEnd w:id="8"/>
    <w:p w14:paraId="0E392687" w14:textId="77777777" w:rsidR="002258E9" w:rsidRDefault="002258E9" w:rsidP="002258E9">
      <w:pPr>
        <w:pStyle w:val="sche3"/>
        <w:rPr>
          <w:sz w:val="22"/>
          <w:szCs w:val="22"/>
          <w:lang w:val="it-IT"/>
        </w:rPr>
      </w:pPr>
    </w:p>
    <w:p w14:paraId="122FCD75" w14:textId="047B7FBB" w:rsidR="006C601B" w:rsidRPr="00C375C1" w:rsidRDefault="006C601B" w:rsidP="006C601B">
      <w:pPr>
        <w:pStyle w:val="Paragrafoelenco"/>
        <w:numPr>
          <w:ilvl w:val="0"/>
          <w:numId w:val="48"/>
        </w:numPr>
        <w:ind w:left="0"/>
        <w:rPr>
          <w:sz w:val="22"/>
          <w:szCs w:val="22"/>
        </w:rPr>
      </w:pPr>
      <w:r>
        <w:rPr>
          <w:sz w:val="22"/>
          <w:szCs w:val="22"/>
        </w:rPr>
        <w:t>Eventuali attività aggiuntive offerte</w:t>
      </w:r>
      <w:r w:rsidRPr="006719EA">
        <w:rPr>
          <w:sz w:val="22"/>
          <w:szCs w:val="22"/>
        </w:rPr>
        <w:t xml:space="preserve"> </w:t>
      </w:r>
      <w:r>
        <w:rPr>
          <w:sz w:val="22"/>
          <w:szCs w:val="22"/>
        </w:rPr>
        <w:t>*</w:t>
      </w:r>
    </w:p>
    <w:p w14:paraId="4EE9C47D" w14:textId="35FDA606" w:rsidR="006C601B" w:rsidRDefault="00815572" w:rsidP="006C601B">
      <w:pPr>
        <w:pStyle w:val="sche3"/>
        <w:rPr>
          <w:b/>
          <w:bCs/>
          <w:i/>
          <w:iCs/>
          <w:sz w:val="22"/>
          <w:szCs w:val="22"/>
          <w:u w:val="single"/>
          <w:lang w:val="it-IT"/>
        </w:rPr>
      </w:pPr>
      <w:r w:rsidRPr="00815572">
        <w:rPr>
          <w:b/>
          <w:bCs/>
          <w:i/>
          <w:iCs/>
          <w:sz w:val="22"/>
          <w:szCs w:val="22"/>
          <w:u w:val="single"/>
          <w:lang w:val="it-IT"/>
        </w:rPr>
        <w:t>Specificare le proposte</w:t>
      </w:r>
      <w:r>
        <w:rPr>
          <w:b/>
          <w:bCs/>
          <w:i/>
          <w:iCs/>
          <w:sz w:val="22"/>
          <w:szCs w:val="22"/>
          <w:u w:val="single"/>
          <w:lang w:val="it-IT"/>
        </w:rPr>
        <w:t>:</w:t>
      </w:r>
    </w:p>
    <w:p w14:paraId="77173777" w14:textId="77777777" w:rsidR="00815572" w:rsidRPr="00815572" w:rsidRDefault="00815572" w:rsidP="006C601B">
      <w:pPr>
        <w:pStyle w:val="sche3"/>
        <w:rPr>
          <w:sz w:val="22"/>
          <w:szCs w:val="22"/>
          <w:lang w:val="it-IT"/>
        </w:rPr>
      </w:pPr>
    </w:p>
    <w:p w14:paraId="35DB2E9F" w14:textId="77777777" w:rsidR="00815572" w:rsidRPr="00815572" w:rsidRDefault="00815572" w:rsidP="006C601B">
      <w:pPr>
        <w:pStyle w:val="sche3"/>
        <w:rPr>
          <w:sz w:val="22"/>
          <w:szCs w:val="22"/>
          <w:lang w:val="it-IT"/>
        </w:rPr>
      </w:pPr>
    </w:p>
    <w:p w14:paraId="557F7920" w14:textId="77777777" w:rsidR="00815572" w:rsidRPr="00815572" w:rsidRDefault="00815572" w:rsidP="006C601B">
      <w:pPr>
        <w:pStyle w:val="sche3"/>
        <w:rPr>
          <w:sz w:val="22"/>
          <w:szCs w:val="22"/>
          <w:lang w:val="it-IT"/>
        </w:rPr>
      </w:pPr>
    </w:p>
    <w:p w14:paraId="1F200C7B" w14:textId="77777777" w:rsidR="00815572" w:rsidRDefault="00815572" w:rsidP="006C601B">
      <w:pPr>
        <w:pStyle w:val="sche3"/>
        <w:rPr>
          <w:sz w:val="22"/>
          <w:szCs w:val="22"/>
          <w:lang w:val="it-IT"/>
        </w:rPr>
      </w:pPr>
    </w:p>
    <w:p w14:paraId="7923D815" w14:textId="712B7D73" w:rsidR="006C601B" w:rsidRPr="00AC35B7" w:rsidRDefault="006C601B" w:rsidP="006C601B">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815572">
        <w:rPr>
          <w:b/>
          <w:sz w:val="28"/>
          <w:szCs w:val="28"/>
          <w:lang w:val="it-IT"/>
        </w:rPr>
        <w:t>3</w:t>
      </w:r>
      <w:r w:rsidRPr="00B21785">
        <w:rPr>
          <w:b/>
          <w:sz w:val="28"/>
          <w:szCs w:val="28"/>
          <w:lang w:val="it-IT"/>
        </w:rPr>
        <w:t xml:space="preserve">0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6F259450" w14:textId="77777777" w:rsidR="006C601B" w:rsidRDefault="006C601B" w:rsidP="006C601B">
      <w:pPr>
        <w:pStyle w:val="sche3"/>
        <w:rPr>
          <w:sz w:val="22"/>
          <w:szCs w:val="22"/>
          <w:lang w:val="it-IT"/>
        </w:rPr>
      </w:pPr>
    </w:p>
    <w:p w14:paraId="0FB7B67A" w14:textId="77777777" w:rsidR="006C601B" w:rsidRPr="00C375C1" w:rsidRDefault="006C601B" w:rsidP="006C601B">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476A0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2C60"/>
    <w:rsid w:val="003938C1"/>
    <w:rsid w:val="003977F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01B"/>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572"/>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4A77"/>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3C8"/>
    <w:rsid w:val="009B75E9"/>
    <w:rsid w:val="009C0263"/>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069D7"/>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399</Words>
  <Characters>2728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3121</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4</cp:revision>
  <cp:lastPrinted>2023-04-11T06:33:00Z</cp:lastPrinted>
  <dcterms:created xsi:type="dcterms:W3CDTF">2025-11-18T14:46:00Z</dcterms:created>
  <dcterms:modified xsi:type="dcterms:W3CDTF">2025-11-18T14:52:00Z</dcterms:modified>
</cp:coreProperties>
</file>